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5"/>
        <w:gridCol w:w="6632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2604E8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2604E8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52"/>
        <w:gridCol w:w="7205"/>
      </w:tblGrid>
      <w:tr w:rsidR="00D65749" w:rsidTr="00D65749">
        <w:trPr>
          <w:trHeight w:val="50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  <w:bookmarkStart w:id="0" w:name="_GoBack"/>
        <w:bookmarkEnd w:id="0"/>
      </w:tr>
      <w:tr w:rsidR="00D65749" w:rsidTr="00157F28">
        <w:trPr>
          <w:trHeight w:val="46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157F28">
            <w:pPr>
              <w:spacing w:after="0" w:line="240" w:lineRule="auto"/>
            </w:pPr>
          </w:p>
        </w:tc>
      </w:tr>
      <w:tr w:rsidR="00D65749" w:rsidTr="00D65749">
        <w:trPr>
          <w:trHeight w:val="355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D65749" w:rsidTr="00D65749">
        <w:trPr>
          <w:trHeight w:val="44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D65749" w:rsidTr="00D65749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556D16" w:rsidTr="00D65749">
        <w:trPr>
          <w:trHeight w:val="41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2604E8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D65749" w:rsidTr="0081302A">
        <w:trPr>
          <w:trHeight w:val="441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81302A">
            <w:pPr>
              <w:spacing w:after="0" w:line="240" w:lineRule="auto"/>
            </w:pPr>
          </w:p>
        </w:tc>
      </w:tr>
      <w:tr w:rsidR="00556D16" w:rsidTr="00D65749">
        <w:trPr>
          <w:trHeight w:val="453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2604E8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556D16" w:rsidTr="00D65749">
        <w:trPr>
          <w:trHeight w:val="447"/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556D16" w:rsidRDefault="002604E8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2604E8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2604E8">
      <w:sdt>
        <w:sdtPr>
          <w:id w:val="27444388"/>
          <w:temporary/>
          <w:showingPlcHdr/>
        </w:sdtPr>
        <w:sdtEndPr/>
        <w:sdtContent>
          <w:r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Ind w:w="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2604E8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2604E8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/>
    <w:sectPr w:rsidR="00556D16" w:rsidSect="00D65749">
      <w:footerReference w:type="even" r:id="rId10"/>
      <w:footerReference w:type="default" r:id="rId11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4E8" w:rsidRDefault="002604E8">
      <w:pPr>
        <w:spacing w:after="0" w:line="240" w:lineRule="auto"/>
      </w:pPr>
      <w:r>
        <w:separator/>
      </w:r>
    </w:p>
  </w:endnote>
  <w:endnote w:type="continuationSeparator" w:id="0">
    <w:p w:rsidR="002604E8" w:rsidRDefault="0026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2604E8">
    <w:pPr>
      <w:pStyle w:val="FooterLeft"/>
      <w:rPr>
        <w:color w:val="7F7F7F" w:themeColor="text1" w:themeTint="80"/>
      </w:rPr>
    </w:pPr>
    <w:r>
      <w:rPr>
        <w:color w:val="808080" w:themeColor="background1" w:themeShade="80"/>
      </w:rPr>
      <w:sym w:font="Wingdings 3" w:char="F07D"/>
    </w:r>
    <w:r>
      <w:rPr>
        <w:color w:val="7F7F7F" w:themeColor="text1" w:themeTint="80"/>
      </w:rPr>
      <w:t xml:space="preserve"> Page </w:t>
    </w:r>
    <w:r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 xml:space="preserve"> PAGE  \* Arabic  \* MERGEFORMAT </w:instrText>
    </w:r>
    <w:r>
      <w:rPr>
        <w:color w:val="7F7F7F" w:themeColor="text1" w:themeTint="80"/>
      </w:rPr>
      <w:fldChar w:fldCharType="separate"/>
    </w:r>
    <w:r>
      <w:rPr>
        <w:noProof/>
        <w:color w:val="7F7F7F" w:themeColor="text1" w:themeTint="80"/>
      </w:rPr>
      <w:t>2</w:t>
    </w:r>
    <w:r>
      <w:rPr>
        <w:color w:val="7F7F7F" w:themeColor="text1" w:themeTint="80"/>
      </w:rP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2604E8">
    <w:pPr>
      <w:pStyle w:val="FooterRight"/>
      <w:rPr>
        <w:color w:val="7F7F7F" w:themeColor="text1" w:themeTint="80"/>
      </w:rPr>
    </w:pPr>
    <w:r>
      <w:rPr>
        <w:color w:val="CEDBE6" w:themeColor="accent2" w:themeTint="80"/>
      </w:rPr>
      <w:sym w:font="Wingdings 3" w:char="F07D"/>
    </w:r>
    <w:r>
      <w:rPr>
        <w:color w:val="7F7F7F" w:themeColor="text1" w:themeTint="80"/>
      </w:rPr>
      <w:t xml:space="preserve"> Page </w:t>
    </w:r>
    <w:r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 xml:space="preserve"> PAGE  \* Arabic  \* MERGEFORMAT </w:instrText>
    </w:r>
    <w:r>
      <w:rPr>
        <w:color w:val="7F7F7F" w:themeColor="text1" w:themeTint="80"/>
      </w:rPr>
      <w:fldChar w:fldCharType="separate"/>
    </w:r>
    <w:r>
      <w:rPr>
        <w:noProof/>
        <w:color w:val="7F7F7F" w:themeColor="text1" w:themeTint="80"/>
      </w:rPr>
      <w:t>3</w:t>
    </w:r>
    <w:r>
      <w:rPr>
        <w:color w:val="7F7F7F" w:themeColor="text1" w:themeTint="80"/>
      </w:rPr>
      <w:fldChar w:fldCharType="end"/>
    </w:r>
  </w:p>
  <w:p w:rsidR="00556D16" w:rsidRDefault="00556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4E8" w:rsidRDefault="002604E8">
      <w:pPr>
        <w:spacing w:after="0" w:line="240" w:lineRule="auto"/>
      </w:pPr>
      <w:r>
        <w:separator/>
      </w:r>
    </w:p>
  </w:footnote>
  <w:footnote w:type="continuationSeparator" w:id="0">
    <w:p w:rsidR="002604E8" w:rsidRDefault="00260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49"/>
    <w:rsid w:val="002604E8"/>
    <w:rsid w:val="00556D16"/>
    <w:rsid w:val="00D6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000000" w:rsidRDefault="00EC2062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62"/>
    <w:rsid w:val="00EC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Ford</dc:creator>
  <cp:lastModifiedBy>Natalie Ford</cp:lastModifiedBy>
  <cp:revision>1</cp:revision>
  <cp:lastPrinted>2006-02-24T16:51:00Z</cp:lastPrinted>
  <dcterms:created xsi:type="dcterms:W3CDTF">2010-09-02T02:59:00Z</dcterms:created>
  <dcterms:modified xsi:type="dcterms:W3CDTF">2010-09-02T03:03:00Z</dcterms:modified>
</cp:coreProperties>
</file>